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EC" w:rsidRDefault="00814AEC" w:rsidP="00F315C6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327588" cy="6780943"/>
            <wp:effectExtent l="0" t="0" r="0" b="0"/>
            <wp:docPr id="1" name="Рисунок 1" descr="C:\Users\Ялкынская ООШ\Desktop\СКАНЫ РП 2022-2023 на сайт\Календарно-тематическое планирование по окружающему миру 3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окружающему миру 3 клас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294" cy="678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013" w:rsidRDefault="00403013" w:rsidP="00814AEC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F315C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1-4 классы. На основании  учебного плана «МБОУ Ялкынская ООШ» на </w:t>
      </w:r>
      <w:r w:rsidR="00EF6DF6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FF7DF9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EF6D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-202</w:t>
      </w:r>
      <w:r w:rsidR="00FF7DF9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EF6D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315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F6CC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EC5EBE" w:rsidRPr="000329EA" w:rsidRDefault="0040301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</w:p>
    <w:tbl>
      <w:tblPr>
        <w:tblW w:w="14709" w:type="dxa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647"/>
        <w:gridCol w:w="1843"/>
        <w:gridCol w:w="1701"/>
        <w:gridCol w:w="1843"/>
      </w:tblGrid>
      <w:tr w:rsidR="005F6CC0" w:rsidRPr="005F6CC0" w:rsidTr="00403013">
        <w:trPr>
          <w:trHeight w:val="181"/>
        </w:trPr>
        <w:tc>
          <w:tcPr>
            <w:tcW w:w="675" w:type="dxa"/>
            <w:vMerge w:val="restart"/>
          </w:tcPr>
          <w:p w:rsidR="005F6CC0" w:rsidRPr="005F6CC0" w:rsidRDefault="00D53E72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№ 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8647" w:type="dxa"/>
            <w:vMerge w:val="restart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53E72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 w:rsidR="00D53E7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F6CC0" w:rsidRPr="005F6CC0" w:rsidTr="00403013">
        <w:trPr>
          <w:trHeight w:val="33"/>
        </w:trPr>
        <w:tc>
          <w:tcPr>
            <w:tcW w:w="675" w:type="dxa"/>
            <w:vMerge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vMerge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D53E72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F6CC0"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D53E72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5F6CC0"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5F6CC0" w:rsidRPr="005F6CC0" w:rsidTr="00403013">
        <w:trPr>
          <w:trHeight w:val="51"/>
        </w:trPr>
        <w:tc>
          <w:tcPr>
            <w:tcW w:w="14709" w:type="dxa"/>
            <w:gridSpan w:val="5"/>
          </w:tcPr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b/>
                <w:sz w:val="24"/>
                <w:szCs w:val="24"/>
              </w:rPr>
              <w:t>Радость познания 13 ч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342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 четверть.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Свет знания.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30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изучают окружающий мир.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5F6CC0" w:rsidRPr="000A1BA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BA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– источник знаний.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27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Отправимся на экскурсию. Правила поведения.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рассказывает план?  Мой безопасный путь домой.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5F6CC0" w:rsidRPr="00F7766F" w:rsidRDefault="005F6CC0" w:rsidP="00DF3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66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5F6CC0" w:rsidRPr="003A2E4D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E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на листе бумаги.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народы на политической карте мира.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Путешествуя, познаём мир. Экскурсия.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5F6CC0" w:rsidRPr="0078093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93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Транспорт. Старинные и современные средства передвижения.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:rsidR="005F6CC0" w:rsidRPr="00A73279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транспорта. Правила поведения.</w:t>
            </w:r>
          </w:p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НРК Казанское метро.</w:t>
            </w: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F6CC0" w:rsidRPr="005F6CC0" w:rsidRDefault="00EF6DF6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информации и связи.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33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массовой  информации. </w:t>
            </w:r>
          </w:p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разделу «Радость познания».  </w:t>
            </w:r>
          </w:p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 «Радость познания».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14709" w:type="dxa"/>
            <w:gridSpan w:val="5"/>
          </w:tcPr>
          <w:p w:rsidR="005F6CC0" w:rsidRPr="005F6CC0" w:rsidRDefault="005F6CC0" w:rsidP="004030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как дом  22 ч</w:t>
            </w: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в народном творчестве.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состоит всё.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647" w:type="dxa"/>
          </w:tcPr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AE7">
              <w:rPr>
                <w:rFonts w:ascii="Times New Roman" w:eastAsia="Times New Roman" w:hAnsi="Times New Roman" w:cs="Times New Roman"/>
                <w:sz w:val="24"/>
                <w:szCs w:val="24"/>
              </w:rPr>
              <w:t>Мир небесных тел.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5F6CC0" w:rsidRPr="00FF7DF9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7D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Невидимое сокровище.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5F6CC0" w:rsidRPr="002425A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5A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главное вещество.</w:t>
            </w:r>
          </w:p>
          <w:p w:rsidR="005F6CC0" w:rsidRPr="00AD0AE7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5A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у водоемов.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2 четверть. </w:t>
            </w:r>
          </w:p>
          <w:p w:rsidR="005F6CC0" w:rsidRPr="006F51E8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Техника безопасности.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E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сохранить воздух – наше невидимое богатство.</w:t>
            </w: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8647" w:type="dxa"/>
          </w:tcPr>
          <w:p w:rsidR="005F6CC0" w:rsidRPr="00023335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воды, круговорот воды в природе.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вода бывает святой.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стихии в народном творчестве.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Кладовые Земли.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НРК Полезные ископаемые нашей республики.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647" w:type="dxa"/>
          </w:tcPr>
          <w:p w:rsidR="005F6CC0" w:rsidRPr="00CC7C23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3"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под ногами.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«Полезные ископаемые»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647" w:type="dxa"/>
          </w:tcPr>
          <w:p w:rsidR="005F6CC0" w:rsidRPr="006E720A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0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уберечь землю – нашу кормилицу.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растений.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НРК. Растения Татарстана.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Плодородная земля и растения в народном творчестве.</w:t>
            </w: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>НРК Знание ядовитых растений и грибов РТ</w:t>
            </w:r>
            <w:r w:rsidR="00593A26" w:rsidRPr="00EF6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животных.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НРК  Животные Татарстана.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 в народном творчестве.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Невидимые нити в живой природе.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647" w:type="dxa"/>
          </w:tcPr>
          <w:p w:rsidR="005F6CC0" w:rsidRPr="00814AEC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4AEC">
              <w:rPr>
                <w:rFonts w:ascii="Times New Roman" w:eastAsia="Times New Roman" w:hAnsi="Times New Roman" w:cs="Times New Roman"/>
                <w:sz w:val="24"/>
                <w:szCs w:val="24"/>
              </w:rPr>
              <w:t>Лес – волшебный дворец.</w:t>
            </w:r>
            <w:r w:rsidRPr="0081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814AEC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4AEC">
              <w:rPr>
                <w:rFonts w:ascii="Times New Roman" w:hAnsi="Times New Roman" w:cs="Times New Roman"/>
                <w:sz w:val="24"/>
                <w:szCs w:val="24"/>
              </w:rPr>
              <w:t xml:space="preserve">НРК. Охрана лесов от пожаров. Телефоны экстренной помощи. </w:t>
            </w:r>
          </w:p>
          <w:p w:rsidR="005F6CC0" w:rsidRPr="00814AEC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E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лесу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647" w:type="dxa"/>
          </w:tcPr>
          <w:p w:rsidR="005F6CC0" w:rsidRPr="00814AEC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EC">
              <w:rPr>
                <w:rFonts w:ascii="Times New Roman" w:eastAsia="Times New Roman" w:hAnsi="Times New Roman" w:cs="Times New Roman"/>
                <w:sz w:val="24"/>
                <w:szCs w:val="24"/>
              </w:rPr>
              <w:t>Луг – царство цветов и насекомых.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 четверть</w:t>
            </w: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1E3AA5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Водоём – дом из воды.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сообщества нашего края в научном и художественном творчестве наших земляков.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сохранить богатство природы.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 в</w:t>
            </w:r>
            <w:r w:rsidR="001E3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культуре народов России и мира</w:t>
            </w:r>
          </w:p>
          <w:p w:rsidR="005F6CC0" w:rsidRPr="00EF6DF6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НРК. Охрана природы родного края. «Раифский заповедник». </w:t>
            </w:r>
          </w:p>
          <w:p w:rsidR="005F6CC0" w:rsidRPr="00EF6DF6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«Мир как дом».  Проверочная работа по разделу «Мир как дом».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14709" w:type="dxa"/>
            <w:gridSpan w:val="5"/>
          </w:tcPr>
          <w:p w:rsidR="005F6CC0" w:rsidRPr="005F6CC0" w:rsidRDefault="005F6CC0" w:rsidP="0040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как мир. 22 ч</w:t>
            </w: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дом – уголок Отчизны. Экскурсия.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16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дом – свой простор. Безопасное поведение дома.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родного дома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красном углу сесть – великая честь.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23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Побываем в гостях.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свет появился – с людьми породнился.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Родословное древо.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НРК «Древо моей семьи»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28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Муж и жена – одна душа.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Святость отцовства и материнства.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21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647" w:type="dxa"/>
          </w:tcPr>
          <w:p w:rsidR="005F6CC0" w:rsidRPr="005F248E" w:rsidRDefault="005F248E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дети – дому венец.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647" w:type="dxa"/>
          </w:tcPr>
          <w:p w:rsidR="005F6CC0" w:rsidRPr="00EF6DF6" w:rsidRDefault="005F248E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248E">
              <w:rPr>
                <w:rFonts w:ascii="Times New Roman" w:eastAsia="Times New Roman" w:hAnsi="Times New Roman" w:cs="Times New Roman"/>
                <w:sz w:val="24"/>
                <w:szCs w:val="24"/>
              </w:rPr>
              <w:t>Моё имя – моя честь.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рукодельных подарков для младших и старших членов семьи.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Детские игры – школа здоровья. </w:t>
            </w:r>
          </w:p>
          <w:p w:rsidR="005F6CC0" w:rsidRPr="00EF6DF6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НРК. </w:t>
            </w: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игры народов Поволжья.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тела человека.</w:t>
            </w: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EF6DF6" w:rsidRDefault="005F6CC0" w:rsidP="00DF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>Зима. Действия человека при обморожении.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работает наш организм.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гигиена.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4 четверть.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Наши органы чувств.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первой помощи.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Здоровью цены нет.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не велик, а стоять не велит.</w:t>
            </w:r>
            <w:r w:rsidRPr="00EF6D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Мудрость старости.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НРК Кукольный спектакль по татарской сказке «Три сестры»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к А.С. Пушкину.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«Дом как мир». Проверочная работа по разделу «Дом как мир».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265"/>
        </w:trPr>
        <w:tc>
          <w:tcPr>
            <w:tcW w:w="14709" w:type="dxa"/>
            <w:gridSpan w:val="5"/>
          </w:tcPr>
          <w:p w:rsidR="005F6CC0" w:rsidRPr="005F6CC0" w:rsidRDefault="005F6CC0" w:rsidP="004030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поисках Всемирного наследия 9 ч</w:t>
            </w:r>
          </w:p>
        </w:tc>
      </w:tr>
      <w:tr w:rsidR="005F6CC0" w:rsidRPr="005F6CC0" w:rsidTr="00403013">
        <w:trPr>
          <w:trHeight w:val="265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5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Всемирное наследие.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Москву.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Египет. Путешествие в Грецию.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Иерусалим.</w:t>
            </w: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Правила велосипедистов, пассажиров, пешеходов.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Китай.</w:t>
            </w: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Правила безопасного поведения во время каникул.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403013">
        <w:trPr>
          <w:trHeight w:val="553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647" w:type="dxa"/>
          </w:tcPr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Всемирные духовные сокровища.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«В поисках Всемирного наследия». </w:t>
            </w:r>
          </w:p>
          <w:p w:rsidR="005F6CC0" w:rsidRPr="00EF6DF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 «В поисках Всемирного наследия».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F6CC0" w:rsidRPr="005F6CC0" w:rsidRDefault="005F6CC0" w:rsidP="005F6CC0">
      <w:pPr>
        <w:rPr>
          <w:rFonts w:ascii="Times New Roman" w:hAnsi="Times New Roman" w:cs="Times New Roman"/>
          <w:sz w:val="24"/>
          <w:szCs w:val="24"/>
        </w:rPr>
      </w:pPr>
    </w:p>
    <w:p w:rsidR="0094052F" w:rsidRDefault="0094052F" w:rsidP="00403013">
      <w:pPr>
        <w:spacing w:after="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5F6CC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403013" w:rsidRDefault="00403013" w:rsidP="0008705B">
            <w:pPr>
              <w:pStyle w:val="Default"/>
              <w:spacing w:line="256" w:lineRule="auto"/>
            </w:pPr>
          </w:p>
          <w:p w:rsidR="00403013" w:rsidRDefault="00403013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4030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E8" w:rsidRDefault="009F5CE8" w:rsidP="00B8297B">
      <w:pPr>
        <w:spacing w:after="0" w:line="240" w:lineRule="auto"/>
      </w:pPr>
      <w:r>
        <w:separator/>
      </w:r>
    </w:p>
  </w:endnote>
  <w:endnote w:type="continuationSeparator" w:id="0">
    <w:p w:rsidR="009F5CE8" w:rsidRDefault="009F5CE8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E8" w:rsidRDefault="009F5CE8" w:rsidP="00B8297B">
      <w:pPr>
        <w:spacing w:after="0" w:line="240" w:lineRule="auto"/>
      </w:pPr>
      <w:r>
        <w:separator/>
      </w:r>
    </w:p>
  </w:footnote>
  <w:footnote w:type="continuationSeparator" w:id="0">
    <w:p w:rsidR="009F5CE8" w:rsidRDefault="009F5CE8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03471"/>
    <w:rsid w:val="000116C8"/>
    <w:rsid w:val="000173D7"/>
    <w:rsid w:val="00023335"/>
    <w:rsid w:val="000315A7"/>
    <w:rsid w:val="000329EA"/>
    <w:rsid w:val="00042D48"/>
    <w:rsid w:val="00047F95"/>
    <w:rsid w:val="00063746"/>
    <w:rsid w:val="000800FF"/>
    <w:rsid w:val="000A1BA0"/>
    <w:rsid w:val="000F03FD"/>
    <w:rsid w:val="00100FBA"/>
    <w:rsid w:val="00103936"/>
    <w:rsid w:val="00113168"/>
    <w:rsid w:val="00153A8B"/>
    <w:rsid w:val="00160C28"/>
    <w:rsid w:val="00184144"/>
    <w:rsid w:val="001A535E"/>
    <w:rsid w:val="001B15F4"/>
    <w:rsid w:val="001E3AA5"/>
    <w:rsid w:val="001E75D4"/>
    <w:rsid w:val="00210C07"/>
    <w:rsid w:val="0021380A"/>
    <w:rsid w:val="00216519"/>
    <w:rsid w:val="002349F8"/>
    <w:rsid w:val="002425A6"/>
    <w:rsid w:val="00253F14"/>
    <w:rsid w:val="00257589"/>
    <w:rsid w:val="0028461D"/>
    <w:rsid w:val="00293B21"/>
    <w:rsid w:val="00297029"/>
    <w:rsid w:val="002A64AC"/>
    <w:rsid w:val="00347F52"/>
    <w:rsid w:val="00371C9F"/>
    <w:rsid w:val="003A2E4D"/>
    <w:rsid w:val="003A3AB2"/>
    <w:rsid w:val="003F5DF7"/>
    <w:rsid w:val="00401375"/>
    <w:rsid w:val="004029BD"/>
    <w:rsid w:val="00403013"/>
    <w:rsid w:val="00422162"/>
    <w:rsid w:val="00466623"/>
    <w:rsid w:val="00482E37"/>
    <w:rsid w:val="0048357B"/>
    <w:rsid w:val="00487EAD"/>
    <w:rsid w:val="004A46F6"/>
    <w:rsid w:val="004D3656"/>
    <w:rsid w:val="00523D62"/>
    <w:rsid w:val="00552717"/>
    <w:rsid w:val="00593A26"/>
    <w:rsid w:val="005B36AD"/>
    <w:rsid w:val="005B7FA1"/>
    <w:rsid w:val="005F248E"/>
    <w:rsid w:val="005F6CC0"/>
    <w:rsid w:val="00621115"/>
    <w:rsid w:val="0063101F"/>
    <w:rsid w:val="0064700C"/>
    <w:rsid w:val="00655E95"/>
    <w:rsid w:val="00680FA1"/>
    <w:rsid w:val="006D0453"/>
    <w:rsid w:val="006D11BE"/>
    <w:rsid w:val="006D3250"/>
    <w:rsid w:val="006E720A"/>
    <w:rsid w:val="006F07CA"/>
    <w:rsid w:val="006F51E8"/>
    <w:rsid w:val="006F65E2"/>
    <w:rsid w:val="006F6FD3"/>
    <w:rsid w:val="00701FE1"/>
    <w:rsid w:val="007401CD"/>
    <w:rsid w:val="007545DA"/>
    <w:rsid w:val="00780936"/>
    <w:rsid w:val="007B464E"/>
    <w:rsid w:val="00814AEC"/>
    <w:rsid w:val="00816DA9"/>
    <w:rsid w:val="0084737D"/>
    <w:rsid w:val="00854A2D"/>
    <w:rsid w:val="008A6933"/>
    <w:rsid w:val="008C0C56"/>
    <w:rsid w:val="008D41FB"/>
    <w:rsid w:val="008F7884"/>
    <w:rsid w:val="00920FEC"/>
    <w:rsid w:val="0094052F"/>
    <w:rsid w:val="009630E2"/>
    <w:rsid w:val="00963C36"/>
    <w:rsid w:val="00966E74"/>
    <w:rsid w:val="009750BB"/>
    <w:rsid w:val="009B1873"/>
    <w:rsid w:val="009D4933"/>
    <w:rsid w:val="009F5CE8"/>
    <w:rsid w:val="00A038FF"/>
    <w:rsid w:val="00A20032"/>
    <w:rsid w:val="00A5116A"/>
    <w:rsid w:val="00A65D9B"/>
    <w:rsid w:val="00A73279"/>
    <w:rsid w:val="00AD0AE7"/>
    <w:rsid w:val="00B43B53"/>
    <w:rsid w:val="00B55C21"/>
    <w:rsid w:val="00B55DB8"/>
    <w:rsid w:val="00B57533"/>
    <w:rsid w:val="00B70285"/>
    <w:rsid w:val="00B8297B"/>
    <w:rsid w:val="00BA5D5B"/>
    <w:rsid w:val="00BC15B3"/>
    <w:rsid w:val="00BC5D50"/>
    <w:rsid w:val="00BC7497"/>
    <w:rsid w:val="00C1537F"/>
    <w:rsid w:val="00C234F9"/>
    <w:rsid w:val="00C33DE4"/>
    <w:rsid w:val="00C400BA"/>
    <w:rsid w:val="00C60D84"/>
    <w:rsid w:val="00CA26C1"/>
    <w:rsid w:val="00CC7C23"/>
    <w:rsid w:val="00CE01FD"/>
    <w:rsid w:val="00CE1953"/>
    <w:rsid w:val="00D53E72"/>
    <w:rsid w:val="00D93F47"/>
    <w:rsid w:val="00DB6281"/>
    <w:rsid w:val="00DB788D"/>
    <w:rsid w:val="00DC6ED9"/>
    <w:rsid w:val="00DF6A41"/>
    <w:rsid w:val="00E20F93"/>
    <w:rsid w:val="00E555DD"/>
    <w:rsid w:val="00E71970"/>
    <w:rsid w:val="00EA4D01"/>
    <w:rsid w:val="00EC5EBE"/>
    <w:rsid w:val="00EF1E81"/>
    <w:rsid w:val="00EF6B2D"/>
    <w:rsid w:val="00EF6DF6"/>
    <w:rsid w:val="00F05191"/>
    <w:rsid w:val="00F274C6"/>
    <w:rsid w:val="00F315C6"/>
    <w:rsid w:val="00F36EDA"/>
    <w:rsid w:val="00F52FE8"/>
    <w:rsid w:val="00F62984"/>
    <w:rsid w:val="00F7766F"/>
    <w:rsid w:val="00FB2485"/>
    <w:rsid w:val="00FF2783"/>
    <w:rsid w:val="00FF5894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0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8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3BC3A-768F-43CC-B642-2FB0F05B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56</cp:revision>
  <cp:lastPrinted>2022-10-21T16:15:00Z</cp:lastPrinted>
  <dcterms:created xsi:type="dcterms:W3CDTF">2019-03-28T13:30:00Z</dcterms:created>
  <dcterms:modified xsi:type="dcterms:W3CDTF">2022-12-30T07:35:00Z</dcterms:modified>
</cp:coreProperties>
</file>